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jpeg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56A03" w14:textId="6EE527CF" w:rsidR="00E5635F" w:rsidRDefault="003742EA">
      <w:pPr>
        <w:pStyle w:val="Heading1"/>
      </w:pPr>
      <w:r>
        <w:t xml:space="preserve">Name: </w:t>
      </w:r>
      <w:r w:rsidR="002F51F9">
        <w:t>Ikhlas</w:t>
      </w:r>
      <w:r w:rsidR="00003E53">
        <w:t xml:space="preserve"> Khatabeh </w:t>
      </w:r>
    </w:p>
    <w:p w14:paraId="67F0D0A6" w14:textId="77777777" w:rsidR="00E5635F" w:rsidRDefault="003742EA">
      <w:pPr>
        <w:pStyle w:val="Heading2"/>
      </w:pPr>
      <w:r>
        <w:t>MOA Level 2B Final Exam Answers</w:t>
      </w:r>
    </w:p>
    <w:p w14:paraId="1C816F29" w14:textId="77777777" w:rsidR="00E5635F" w:rsidRDefault="003742EA">
      <w:pPr>
        <w:pStyle w:val="Heading3"/>
      </w:pPr>
      <w:r>
        <w:t>Reading Comprehension</w:t>
      </w:r>
    </w:p>
    <w:p w14:paraId="2C923F3A" w14:textId="77777777" w:rsidR="00E5635F" w:rsidRDefault="003742EA">
      <w:r>
        <w:t>1 - B</w:t>
      </w:r>
    </w:p>
    <w:p w14:paraId="01906AEB" w14:textId="77777777" w:rsidR="00E5635F" w:rsidRDefault="003742EA">
      <w:r>
        <w:t>2 - C</w:t>
      </w:r>
    </w:p>
    <w:p w14:paraId="1C625A7E" w14:textId="77777777" w:rsidR="00E5635F" w:rsidRDefault="003742EA">
      <w:r>
        <w:t>3 - B</w:t>
      </w:r>
    </w:p>
    <w:p w14:paraId="04365232" w14:textId="77777777" w:rsidR="00E5635F" w:rsidRDefault="003742EA">
      <w:r>
        <w:t>4 - B</w:t>
      </w:r>
    </w:p>
    <w:p w14:paraId="32FBEC8B" w14:textId="77777777" w:rsidR="00E5635F" w:rsidRDefault="003742EA">
      <w:r>
        <w:t>5 - B</w:t>
      </w:r>
    </w:p>
    <w:p w14:paraId="05AE5E50" w14:textId="77777777" w:rsidR="00E5635F" w:rsidRDefault="003742EA">
      <w:pPr>
        <w:pStyle w:val="Heading3"/>
      </w:pPr>
      <w:r>
        <w:t>Grammar Section</w:t>
      </w:r>
    </w:p>
    <w:p w14:paraId="0D64DBAD" w14:textId="77777777" w:rsidR="00E5635F" w:rsidRDefault="003742EA">
      <w:r>
        <w:t>1 - B</w:t>
      </w:r>
    </w:p>
    <w:p w14:paraId="714C24F1" w14:textId="77777777" w:rsidR="00E5635F" w:rsidRDefault="003742EA">
      <w:r>
        <w:t>2 - B</w:t>
      </w:r>
    </w:p>
    <w:p w14:paraId="113236BD" w14:textId="77777777" w:rsidR="00E5635F" w:rsidRDefault="003742EA">
      <w:r>
        <w:t>3 - B</w:t>
      </w:r>
    </w:p>
    <w:p w14:paraId="4E6AB239" w14:textId="77777777" w:rsidR="00E5635F" w:rsidRDefault="003742EA">
      <w:r>
        <w:t>4 - A</w:t>
      </w:r>
    </w:p>
    <w:p w14:paraId="6E440C12" w14:textId="77777777" w:rsidR="00E5635F" w:rsidRDefault="003742EA">
      <w:r>
        <w:t>5 - A</w:t>
      </w:r>
    </w:p>
    <w:p w14:paraId="439006CD" w14:textId="77777777" w:rsidR="00E5635F" w:rsidRDefault="003742EA">
      <w:r>
        <w:t>6 - B</w:t>
      </w:r>
    </w:p>
    <w:p w14:paraId="0761AE7C" w14:textId="77777777" w:rsidR="00E5635F" w:rsidRDefault="003742EA">
      <w:r>
        <w:t>7 - B</w:t>
      </w:r>
    </w:p>
    <w:p w14:paraId="496F6D83" w14:textId="77777777" w:rsidR="00E5635F" w:rsidRDefault="003742EA">
      <w:r>
        <w:t>8 - A</w:t>
      </w:r>
    </w:p>
    <w:p w14:paraId="52C929B5" w14:textId="77777777" w:rsidR="00E5635F" w:rsidRDefault="003742EA">
      <w:r>
        <w:t>9 - A</w:t>
      </w:r>
    </w:p>
    <w:p w14:paraId="0A51ECE8" w14:textId="77777777" w:rsidR="00E5635F" w:rsidRDefault="003742EA">
      <w:r>
        <w:t>10 - B</w:t>
      </w:r>
    </w:p>
    <w:p w14:paraId="03FA4631" w14:textId="77777777" w:rsidR="00E5635F" w:rsidRDefault="003742EA">
      <w:r>
        <w:t>11 - A</w:t>
      </w:r>
    </w:p>
    <w:p w14:paraId="33638B56" w14:textId="77777777" w:rsidR="00E5635F" w:rsidRDefault="003742EA">
      <w:r>
        <w:t>12 - B</w:t>
      </w:r>
    </w:p>
    <w:p w14:paraId="0CE52B4D" w14:textId="77777777" w:rsidR="00E5635F" w:rsidRDefault="003742EA">
      <w:r>
        <w:t>13 - A</w:t>
      </w:r>
    </w:p>
    <w:p w14:paraId="4EBAE045" w14:textId="77777777" w:rsidR="00E5635F" w:rsidRDefault="003742EA">
      <w:r>
        <w:t>14 - A</w:t>
      </w:r>
    </w:p>
    <w:p w14:paraId="723A92DA" w14:textId="77777777" w:rsidR="00E5635F" w:rsidRDefault="003742EA">
      <w:r>
        <w:t>15 - C</w:t>
      </w:r>
    </w:p>
    <w:p w14:paraId="4C20A297" w14:textId="77777777" w:rsidR="00E5635F" w:rsidRDefault="003742EA">
      <w:r>
        <w:t>16 - B</w:t>
      </w:r>
    </w:p>
    <w:p w14:paraId="1B0A5C31" w14:textId="77777777" w:rsidR="00E5635F" w:rsidRDefault="003742EA">
      <w:r>
        <w:t>17 - A</w:t>
      </w:r>
    </w:p>
    <w:p w14:paraId="777F7566" w14:textId="77777777" w:rsidR="00E5635F" w:rsidRDefault="003742EA">
      <w:r>
        <w:t>18 - B</w:t>
      </w:r>
    </w:p>
    <w:p w14:paraId="6FC7D3B2" w14:textId="77777777" w:rsidR="00E5635F" w:rsidRDefault="003742EA">
      <w:r>
        <w:t>19 - B</w:t>
      </w:r>
    </w:p>
    <w:p w14:paraId="6011476D" w14:textId="77777777" w:rsidR="00E5635F" w:rsidRDefault="003742EA">
      <w:r>
        <w:t>20 - A</w:t>
      </w:r>
    </w:p>
    <w:sectPr w:rsidR="00E5635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55699893">
    <w:abstractNumId w:val="8"/>
  </w:num>
  <w:num w:numId="2" w16cid:durableId="1154953785">
    <w:abstractNumId w:val="6"/>
  </w:num>
  <w:num w:numId="3" w16cid:durableId="938829878">
    <w:abstractNumId w:val="5"/>
  </w:num>
  <w:num w:numId="4" w16cid:durableId="160506793">
    <w:abstractNumId w:val="4"/>
  </w:num>
  <w:num w:numId="5" w16cid:durableId="1298072408">
    <w:abstractNumId w:val="7"/>
  </w:num>
  <w:num w:numId="6" w16cid:durableId="621886774">
    <w:abstractNumId w:val="3"/>
  </w:num>
  <w:num w:numId="7" w16cid:durableId="59792860">
    <w:abstractNumId w:val="2"/>
  </w:num>
  <w:num w:numId="8" w16cid:durableId="1942297288">
    <w:abstractNumId w:val="1"/>
  </w:num>
  <w:num w:numId="9" w16cid:durableId="66173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revisionView w:inkAnnotation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3E53"/>
    <w:rsid w:val="00034616"/>
    <w:rsid w:val="0006063C"/>
    <w:rsid w:val="0015074B"/>
    <w:rsid w:val="0029639D"/>
    <w:rsid w:val="002F51F9"/>
    <w:rsid w:val="00326F90"/>
    <w:rsid w:val="003742EA"/>
    <w:rsid w:val="00AA1D8D"/>
    <w:rsid w:val="00B47730"/>
    <w:rsid w:val="00CB0664"/>
    <w:rsid w:val="00D56A25"/>
    <w:rsid w:val="00E5635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CDB72C"/>
  <w14:defaultImageDpi w14:val="300"/>
  <w15:docId w15:val="{A2FC85D3-EEE8-954C-92FF-76253955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zedansaraa@gmail.com</cp:lastModifiedBy>
  <cp:revision>2</cp:revision>
  <dcterms:created xsi:type="dcterms:W3CDTF">2025-04-24T16:09:00Z</dcterms:created>
  <dcterms:modified xsi:type="dcterms:W3CDTF">2025-04-24T16:09:00Z</dcterms:modified>
  <cp:category/>
</cp:coreProperties>
</file>